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40096C" w14:textId="77777777" w:rsidR="00FA43DB" w:rsidRPr="00C45CF7" w:rsidRDefault="00AA6105">
      <w:pPr>
        <w:pStyle w:val="Title"/>
        <w:rPr>
          <w:color w:val="000000" w:themeColor="text1"/>
        </w:rPr>
      </w:pPr>
      <w:r w:rsidRPr="00C45CF7">
        <w:rPr>
          <w:color w:val="000000" w:themeColor="text1"/>
        </w:rPr>
        <w:t>Instrumen Wawancara Penelitian</w:t>
      </w:r>
    </w:p>
    <w:p w14:paraId="17B641DD" w14:textId="77777777" w:rsidR="00FA43DB" w:rsidRPr="00C45CF7" w:rsidRDefault="00AA6105">
      <w:pPr>
        <w:pStyle w:val="IntenseQuote"/>
        <w:rPr>
          <w:color w:val="000000" w:themeColor="text1"/>
        </w:rPr>
      </w:pPr>
      <w:bookmarkStart w:id="0" w:name="_Hlk210983406"/>
      <w:r w:rsidRPr="00C45CF7">
        <w:rPr>
          <w:color w:val="000000" w:themeColor="text1"/>
        </w:rPr>
        <w:t>IMPLEMENTASI KEPEMIMPINAN TRANSFORMASIONAL KEPALA MADRASAH DALAM MEWUJUDKAN BUDAYA MUTU DI MADRASAH ALIYAH SIDOARJO</w:t>
      </w:r>
    </w:p>
    <w:p w14:paraId="299E3FC5" w14:textId="3C127B8F" w:rsidR="00C45CF7" w:rsidRDefault="00C45CF7" w:rsidP="00C45CF7">
      <w:pPr>
        <w:tabs>
          <w:tab w:val="left" w:pos="4678"/>
        </w:tabs>
        <w:spacing w:after="0"/>
        <w:ind w:left="1276"/>
        <w:rPr>
          <w:color w:val="000000" w:themeColor="text1"/>
        </w:rPr>
      </w:pPr>
      <w:r w:rsidRPr="00C45CF7">
        <w:rPr>
          <w:color w:val="000000" w:themeColor="text1"/>
        </w:rPr>
        <w:t xml:space="preserve">Nama Madrasah </w:t>
      </w:r>
      <w:r>
        <w:rPr>
          <w:color w:val="000000" w:themeColor="text1"/>
        </w:rPr>
        <w:tab/>
        <w:t>:</w:t>
      </w:r>
      <w:r w:rsidR="009A59BD">
        <w:rPr>
          <w:color w:val="000000" w:themeColor="text1"/>
        </w:rPr>
        <w:t xml:space="preserve"> </w:t>
      </w:r>
      <w:r w:rsidR="00BB7172">
        <w:rPr>
          <w:color w:val="000000" w:themeColor="text1"/>
        </w:rPr>
        <w:t>MAN Sidoarjo</w:t>
      </w:r>
      <w:r w:rsidR="009A59BD">
        <w:rPr>
          <w:color w:val="000000" w:themeColor="text1"/>
        </w:rPr>
        <w:t xml:space="preserve"> </w:t>
      </w:r>
    </w:p>
    <w:p w14:paraId="27E00A2E" w14:textId="785106FF" w:rsidR="00C45CF7" w:rsidRDefault="00C45CF7" w:rsidP="00C45CF7">
      <w:pPr>
        <w:tabs>
          <w:tab w:val="left" w:pos="4678"/>
        </w:tabs>
        <w:spacing w:after="0"/>
        <w:ind w:left="1276"/>
        <w:rPr>
          <w:color w:val="000000" w:themeColor="text1"/>
        </w:rPr>
      </w:pPr>
      <w:r>
        <w:rPr>
          <w:color w:val="000000" w:themeColor="text1"/>
        </w:rPr>
        <w:t>Nama Kepala Madrasah</w:t>
      </w:r>
      <w:r w:rsidR="0066083A">
        <w:rPr>
          <w:color w:val="000000" w:themeColor="text1"/>
        </w:rPr>
        <w:t>/Responden</w:t>
      </w:r>
      <w:r w:rsidR="0066083A">
        <w:rPr>
          <w:color w:val="000000" w:themeColor="text1"/>
        </w:rPr>
        <w:tab/>
      </w:r>
      <w:r>
        <w:rPr>
          <w:color w:val="000000" w:themeColor="text1"/>
        </w:rPr>
        <w:t>:</w:t>
      </w:r>
      <w:r w:rsidRPr="00C45CF7">
        <w:rPr>
          <w:color w:val="000000" w:themeColor="text1"/>
        </w:rPr>
        <w:tab/>
      </w:r>
      <w:r w:rsidR="002408C3">
        <w:rPr>
          <w:color w:val="000000" w:themeColor="text1"/>
        </w:rPr>
        <w:t>H. Mustofa al kamil</w:t>
      </w:r>
      <w:r w:rsidR="00BB7172">
        <w:rPr>
          <w:color w:val="000000" w:themeColor="text1"/>
        </w:rPr>
        <w:t>, M. Pd</w:t>
      </w:r>
    </w:p>
    <w:bookmarkEnd w:id="0"/>
    <w:p w14:paraId="241D6300" w14:textId="77777777" w:rsidR="00C45CF7" w:rsidRDefault="00C45CF7" w:rsidP="00C45CF7">
      <w:pPr>
        <w:tabs>
          <w:tab w:val="left" w:pos="4678"/>
        </w:tabs>
        <w:spacing w:after="0"/>
        <w:rPr>
          <w:b/>
          <w:bCs/>
          <w:color w:val="000000" w:themeColor="text1"/>
        </w:rPr>
      </w:pPr>
    </w:p>
    <w:p w14:paraId="78918FDD" w14:textId="0B38C77D" w:rsidR="00FA43DB" w:rsidRDefault="00AA6105" w:rsidP="00D257B0">
      <w:pPr>
        <w:spacing w:after="0" w:line="360" w:lineRule="auto"/>
        <w:rPr>
          <w:color w:val="000000" w:themeColor="text1"/>
        </w:rPr>
      </w:pPr>
      <w:bookmarkStart w:id="1" w:name="_Hlk210983722"/>
      <w:r w:rsidRPr="00C45CF7">
        <w:rPr>
          <w:color w:val="000000" w:themeColor="text1"/>
        </w:rPr>
        <w:t xml:space="preserve">1. </w:t>
      </w:r>
      <w:r w:rsidR="00175F42" w:rsidRPr="00175F42">
        <w:rPr>
          <w:color w:val="000000" w:themeColor="text1"/>
        </w:rPr>
        <w:t xml:space="preserve">Jelaskan bagaimana kepala madrasah memotivasi </w:t>
      </w:r>
      <w:r w:rsidR="008032EE">
        <w:rPr>
          <w:color w:val="000000" w:themeColor="text1"/>
        </w:rPr>
        <w:t>warga madrasah</w:t>
      </w:r>
      <w:r w:rsidR="00175F42" w:rsidRPr="00175F42">
        <w:rPr>
          <w:color w:val="000000" w:themeColor="text1"/>
        </w:rPr>
        <w:t xml:space="preserve"> menjalankan tugas sehari-hari.</w:t>
      </w:r>
    </w:p>
    <w:p w14:paraId="1C49B34B" w14:textId="1273A342" w:rsidR="009A59BD" w:rsidRDefault="00DD0925" w:rsidP="002408C3">
      <w:pPr>
        <w:spacing w:after="0" w:line="360" w:lineRule="auto"/>
        <w:ind w:left="284"/>
        <w:rPr>
          <w:color w:val="000000" w:themeColor="text1"/>
        </w:rPr>
      </w:pPr>
      <w:r>
        <w:rPr>
          <w:color w:val="000000" w:themeColor="text1"/>
        </w:rPr>
        <w:t xml:space="preserve">Kepala madrasah memberikan bimbingan dan pembinaan kepada warga madrasah terutama untuk wakil2 kepala dilakukan setiap satu bulan </w:t>
      </w:r>
    </w:p>
    <w:p w14:paraId="40EEDE73" w14:textId="2980CC33" w:rsidR="00B96415" w:rsidRPr="00C45CF7" w:rsidRDefault="00B96415" w:rsidP="00D257B0">
      <w:pPr>
        <w:spacing w:after="0" w:line="360" w:lineRule="auto"/>
        <w:ind w:left="284"/>
        <w:rPr>
          <w:color w:val="000000" w:themeColor="text1"/>
        </w:rPr>
      </w:pPr>
      <w:bookmarkStart w:id="2" w:name="_Hlk210983165"/>
      <w:r>
        <w:rPr>
          <w:color w:val="000000" w:themeColor="text1"/>
        </w:rPr>
        <w:t>______________________________________________________________________________________________________________________________</w:t>
      </w:r>
      <w:bookmarkEnd w:id="2"/>
    </w:p>
    <w:p w14:paraId="034912C4" w14:textId="0CB93623" w:rsidR="00FA43DB" w:rsidRDefault="00AA6105" w:rsidP="00D257B0">
      <w:pPr>
        <w:spacing w:after="0" w:line="360" w:lineRule="auto"/>
        <w:rPr>
          <w:color w:val="000000" w:themeColor="text1"/>
        </w:rPr>
      </w:pPr>
      <w:r w:rsidRPr="00C45CF7">
        <w:rPr>
          <w:color w:val="000000" w:themeColor="text1"/>
        </w:rPr>
        <w:t xml:space="preserve">2. </w:t>
      </w:r>
      <w:r w:rsidR="008032EE">
        <w:rPr>
          <w:color w:val="000000" w:themeColor="text1"/>
        </w:rPr>
        <w:t>Kepala Madrasah melibatkan wakil, guru, dan komite madrasah dalam pengambilan keputusan?</w:t>
      </w:r>
    </w:p>
    <w:p w14:paraId="385E87A6" w14:textId="534C6449" w:rsidR="000B4DDA" w:rsidRDefault="000B4DDA" w:rsidP="00D257B0">
      <w:pPr>
        <w:spacing w:after="0" w:line="360" w:lineRule="auto"/>
        <w:rPr>
          <w:color w:val="000000" w:themeColor="text1"/>
        </w:rPr>
      </w:pPr>
      <w:r>
        <w:rPr>
          <w:color w:val="000000" w:themeColor="text1"/>
        </w:rPr>
        <w:t xml:space="preserve">Kepala selalu melibatkan wakil kepala, guru dan komite dalam pengambilan kepitusan. </w:t>
      </w:r>
    </w:p>
    <w:p w14:paraId="0716FDFC" w14:textId="6DD33B7C" w:rsidR="00D257B0" w:rsidRPr="00C45CF7" w:rsidRDefault="00D257B0" w:rsidP="00D257B0">
      <w:pPr>
        <w:spacing w:after="0" w:line="360" w:lineRule="auto"/>
        <w:rPr>
          <w:color w:val="000000" w:themeColor="text1"/>
        </w:rPr>
      </w:pPr>
      <w:r>
        <w:rPr>
          <w:color w:val="000000" w:themeColor="text1"/>
        </w:rPr>
        <w:t xml:space="preserve">    ______________________________________________________________________________________________________________________________</w:t>
      </w:r>
    </w:p>
    <w:p w14:paraId="256197E3" w14:textId="34B01E23" w:rsidR="00FA43DB" w:rsidRDefault="00AA6105" w:rsidP="00D257B0">
      <w:pPr>
        <w:spacing w:after="0" w:line="360" w:lineRule="auto"/>
        <w:rPr>
          <w:color w:val="000000" w:themeColor="text1"/>
        </w:rPr>
      </w:pPr>
      <w:r w:rsidRPr="00C45CF7">
        <w:rPr>
          <w:color w:val="000000" w:themeColor="text1"/>
        </w:rPr>
        <w:t xml:space="preserve">3. </w:t>
      </w:r>
      <w:r w:rsidR="00175F42" w:rsidRPr="00175F42">
        <w:rPr>
          <w:color w:val="000000" w:themeColor="text1"/>
        </w:rPr>
        <w:t>Bagaimana teladan kepala madrasah dalam disiplin dan tanggung jawab?</w:t>
      </w:r>
    </w:p>
    <w:p w14:paraId="6380E17B" w14:textId="46E20C61" w:rsidR="000B4DDA" w:rsidRDefault="002408C3" w:rsidP="00D257B0">
      <w:pPr>
        <w:spacing w:after="0" w:line="360" w:lineRule="auto"/>
        <w:rPr>
          <w:color w:val="000000" w:themeColor="text1"/>
        </w:rPr>
      </w:pPr>
      <w:r>
        <w:rPr>
          <w:color w:val="000000" w:themeColor="text1"/>
        </w:rPr>
        <w:t>Kepala selalu memberikan tauladan dalam segala hal, terutama kedisiplinan, ketertiban dan ibadah</w:t>
      </w:r>
    </w:p>
    <w:p w14:paraId="57F35E8C" w14:textId="22288BF4" w:rsidR="00D257B0" w:rsidRPr="00C45CF7" w:rsidRDefault="00D257B0" w:rsidP="00D257B0">
      <w:pPr>
        <w:spacing w:after="0" w:line="360" w:lineRule="auto"/>
        <w:rPr>
          <w:color w:val="000000" w:themeColor="text1"/>
        </w:rPr>
      </w:pPr>
      <w:r>
        <w:rPr>
          <w:color w:val="000000" w:themeColor="text1"/>
        </w:rPr>
        <w:t xml:space="preserve">     ______________________________________________________________________________________________________________________________</w:t>
      </w:r>
    </w:p>
    <w:p w14:paraId="2C0C992A" w14:textId="0641C0E4" w:rsidR="00FA43DB" w:rsidRDefault="00AA6105" w:rsidP="00D257B0">
      <w:pPr>
        <w:spacing w:after="0" w:line="360" w:lineRule="auto"/>
        <w:rPr>
          <w:color w:val="000000" w:themeColor="text1"/>
        </w:rPr>
      </w:pPr>
      <w:r w:rsidRPr="00C45CF7">
        <w:rPr>
          <w:color w:val="000000" w:themeColor="text1"/>
        </w:rPr>
        <w:t>4. Jelaskan bagaimana kepala madrasah mempengaruhi semangat kerja guru dan staf</w:t>
      </w:r>
      <w:r w:rsidR="00D257B0">
        <w:rPr>
          <w:color w:val="000000" w:themeColor="text1"/>
        </w:rPr>
        <w:t>?</w:t>
      </w:r>
    </w:p>
    <w:p w14:paraId="2391AD97" w14:textId="76DA37C3" w:rsidR="000B4DDA" w:rsidRDefault="002408C3" w:rsidP="00D257B0">
      <w:pPr>
        <w:spacing w:after="0" w:line="360" w:lineRule="auto"/>
        <w:rPr>
          <w:color w:val="000000" w:themeColor="text1"/>
        </w:rPr>
      </w:pPr>
      <w:r>
        <w:rPr>
          <w:color w:val="000000" w:themeColor="text1"/>
        </w:rPr>
        <w:t xml:space="preserve">Kepala madrasah selalu mengajak semua guru untuk selalu kompak dan berkolaborasi sesuai dengan </w:t>
      </w:r>
      <w:r w:rsidRPr="002408C3">
        <w:rPr>
          <w:color w:val="000000" w:themeColor="text1"/>
        </w:rPr>
        <w:t>Visi kami adalah untuk menjadi sebuah institusi pendidikan yang unggul dalam prestasi akademik maupun non akademik, islami dalam amaliyahnya siswa - siswi MA Darul Ulum Waru, dan juga Populis dalam Kreasi. Misi kami adalah menumbuhkembangkan semangat keunggulan dalam mewujudkan program madrasah, mendorong peserta didik mengenali potensi diri untuk meningkatkan kompetensi dan prestasi, menumbuhkembangkan motivasi diri untuk mengamalkan ajaran Islam dalam perilaku sehari - hari, membina kemandirian peserta didik dalam mengeksplorasi potensi diri untuk berkreasi dan berinovasi</w:t>
      </w:r>
    </w:p>
    <w:p w14:paraId="1A0ABCD4" w14:textId="2AD3E2B4" w:rsidR="00D257B0" w:rsidRPr="00C45CF7" w:rsidRDefault="00D257B0" w:rsidP="00D257B0">
      <w:pPr>
        <w:spacing w:after="0" w:line="360" w:lineRule="auto"/>
        <w:rPr>
          <w:color w:val="000000" w:themeColor="text1"/>
        </w:rPr>
      </w:pPr>
      <w:r>
        <w:rPr>
          <w:color w:val="000000" w:themeColor="text1"/>
        </w:rPr>
        <w:t xml:space="preserve">    ______________________________________________________________________________________________________________________________</w:t>
      </w:r>
    </w:p>
    <w:p w14:paraId="7A5CA57D" w14:textId="3166E79B" w:rsidR="00FA43DB" w:rsidRDefault="00AA6105" w:rsidP="00D257B0">
      <w:pPr>
        <w:spacing w:after="0" w:line="360" w:lineRule="auto"/>
        <w:rPr>
          <w:color w:val="000000" w:themeColor="text1"/>
        </w:rPr>
      </w:pPr>
      <w:r w:rsidRPr="00C45CF7">
        <w:rPr>
          <w:color w:val="000000" w:themeColor="text1"/>
        </w:rPr>
        <w:t xml:space="preserve">5. </w:t>
      </w:r>
      <w:r w:rsidR="008032EE" w:rsidRPr="008032EE">
        <w:rPr>
          <w:color w:val="000000" w:themeColor="text1"/>
        </w:rPr>
        <w:t>Bagaimana strategi komunikasi kepala madrasah dalam menyampaikan visi dan misi?</w:t>
      </w:r>
    </w:p>
    <w:p w14:paraId="53CFFDCC" w14:textId="6B1C46A4" w:rsidR="000B4DDA" w:rsidRDefault="000B4DDA" w:rsidP="00D257B0">
      <w:pPr>
        <w:spacing w:after="0" w:line="360" w:lineRule="auto"/>
        <w:rPr>
          <w:color w:val="000000" w:themeColor="text1"/>
        </w:rPr>
      </w:pPr>
      <w:r>
        <w:rPr>
          <w:color w:val="000000" w:themeColor="text1"/>
        </w:rPr>
        <w:t xml:space="preserve">Visi misi dievaluasi tiap rapat dinas Bersama guru. Sebelum ada pelaksanaan kegiatan guru selalu melaporkan dan mengkomunikasikan rencana kegiatan, rencana anggaran, dan laporan secara detail kepada kepala madrasah </w:t>
      </w:r>
    </w:p>
    <w:p w14:paraId="5B75C6BF" w14:textId="3BA9174E" w:rsidR="00D257B0" w:rsidRPr="00C45CF7" w:rsidRDefault="00D257B0" w:rsidP="00D257B0">
      <w:pPr>
        <w:spacing w:after="0" w:line="360" w:lineRule="auto"/>
        <w:rPr>
          <w:color w:val="000000" w:themeColor="text1"/>
        </w:rPr>
      </w:pPr>
      <w:r>
        <w:rPr>
          <w:color w:val="000000" w:themeColor="text1"/>
        </w:rPr>
        <w:t xml:space="preserve">     ______________________________________________________________________________________________________________________________</w:t>
      </w:r>
    </w:p>
    <w:p w14:paraId="4F45A651" w14:textId="36CEF352" w:rsidR="00FA43DB" w:rsidRDefault="00AA6105" w:rsidP="00D257B0">
      <w:pPr>
        <w:spacing w:after="0" w:line="360" w:lineRule="auto"/>
        <w:rPr>
          <w:color w:val="000000" w:themeColor="text1"/>
        </w:rPr>
      </w:pPr>
      <w:r w:rsidRPr="00C45CF7">
        <w:rPr>
          <w:color w:val="000000" w:themeColor="text1"/>
        </w:rPr>
        <w:t xml:space="preserve">6. </w:t>
      </w:r>
      <w:r w:rsidR="008032EE" w:rsidRPr="008032EE">
        <w:rPr>
          <w:color w:val="000000" w:themeColor="text1"/>
        </w:rPr>
        <w:t>Berikan contoh penghargaan atau apresiasi yang pernah diberikan kepala madrasah?</w:t>
      </w:r>
    </w:p>
    <w:p w14:paraId="3C596070" w14:textId="0A04422F" w:rsidR="000B4DDA" w:rsidRDefault="000B4DDA" w:rsidP="00D257B0">
      <w:pPr>
        <w:spacing w:after="0" w:line="360" w:lineRule="auto"/>
        <w:rPr>
          <w:color w:val="000000" w:themeColor="text1"/>
        </w:rPr>
      </w:pPr>
      <w:r>
        <w:rPr>
          <w:color w:val="000000" w:themeColor="text1"/>
        </w:rPr>
        <w:t>Penghargaan yang diberikan bergantung dari kejuaraan yang diperoleh, bisa berupa uang maupun barang yang memang bermanfaat bagi guru</w:t>
      </w:r>
    </w:p>
    <w:p w14:paraId="0DB9AEA5" w14:textId="691B0CFD" w:rsidR="00D257B0" w:rsidRPr="00C45CF7" w:rsidRDefault="00D257B0" w:rsidP="00134B90">
      <w:pPr>
        <w:spacing w:after="0" w:line="360" w:lineRule="auto"/>
        <w:rPr>
          <w:color w:val="000000" w:themeColor="text1"/>
        </w:rPr>
      </w:pPr>
      <w:r>
        <w:rPr>
          <w:color w:val="000000" w:themeColor="text1"/>
        </w:rPr>
        <w:t xml:space="preserve">     </w:t>
      </w:r>
    </w:p>
    <w:p w14:paraId="2F041E33" w14:textId="47435CDF" w:rsidR="00FA43DB" w:rsidRDefault="00134B90" w:rsidP="00D257B0">
      <w:pPr>
        <w:spacing w:after="0" w:line="360" w:lineRule="auto"/>
        <w:rPr>
          <w:color w:val="000000" w:themeColor="text1"/>
        </w:rPr>
      </w:pPr>
      <w:r>
        <w:rPr>
          <w:color w:val="000000" w:themeColor="text1"/>
        </w:rPr>
        <w:t>7</w:t>
      </w:r>
      <w:r w:rsidR="00AA6105" w:rsidRPr="00C45CF7">
        <w:rPr>
          <w:color w:val="000000" w:themeColor="text1"/>
        </w:rPr>
        <w:t>. Menurut Anda, apa bentuk nyata budaya mutu yang sudah terwujud di madrasah ini?</w:t>
      </w:r>
    </w:p>
    <w:p w14:paraId="7E4E9F77" w14:textId="515BFF92" w:rsidR="00281DEC" w:rsidRDefault="00281DEC" w:rsidP="00D257B0">
      <w:pPr>
        <w:spacing w:after="0" w:line="360" w:lineRule="auto"/>
        <w:rPr>
          <w:color w:val="000000" w:themeColor="text1"/>
        </w:rPr>
      </w:pPr>
      <w:r>
        <w:rPr>
          <w:color w:val="000000" w:themeColor="text1"/>
        </w:rPr>
        <w:t>Kepemimpinan yang berjalan kolaboratif, visi misi menginspirasi pada guru dan semua warga madrasah</w:t>
      </w:r>
    </w:p>
    <w:p w14:paraId="7CDCC3C3" w14:textId="3A9EA927" w:rsidR="00D257B0" w:rsidRPr="00C45CF7" w:rsidRDefault="00D257B0" w:rsidP="00D257B0">
      <w:pPr>
        <w:spacing w:after="0" w:line="360" w:lineRule="auto"/>
        <w:rPr>
          <w:color w:val="000000" w:themeColor="text1"/>
        </w:rPr>
      </w:pPr>
      <w:r>
        <w:rPr>
          <w:color w:val="000000" w:themeColor="text1"/>
        </w:rPr>
        <w:t xml:space="preserve">     ______________________________________________________________________________________________________________________________</w:t>
      </w:r>
    </w:p>
    <w:p w14:paraId="4C075B86" w14:textId="51686E10" w:rsidR="00FA43DB" w:rsidRDefault="00AA6105" w:rsidP="00D257B0">
      <w:pPr>
        <w:spacing w:after="0" w:line="360" w:lineRule="auto"/>
        <w:rPr>
          <w:color w:val="000000" w:themeColor="text1"/>
        </w:rPr>
      </w:pPr>
      <w:r w:rsidRPr="00C45CF7">
        <w:rPr>
          <w:color w:val="000000" w:themeColor="text1"/>
        </w:rPr>
        <w:t>9. Bagaimana kepala madrasah menindaklanjuti masalah yang muncul dalam proses belajar mengajar?</w:t>
      </w:r>
    </w:p>
    <w:p w14:paraId="2E53367A" w14:textId="4F112B0C" w:rsidR="00281DEC" w:rsidRDefault="00BB7172" w:rsidP="00D257B0">
      <w:pPr>
        <w:spacing w:after="0" w:line="360" w:lineRule="auto"/>
        <w:rPr>
          <w:color w:val="000000" w:themeColor="text1"/>
        </w:rPr>
      </w:pPr>
      <w:r>
        <w:rPr>
          <w:color w:val="000000" w:themeColor="text1"/>
        </w:rPr>
        <w:t xml:space="preserve">Jika ada masalah dengan </w:t>
      </w:r>
    </w:p>
    <w:p w14:paraId="76D52252" w14:textId="03CD7FA9" w:rsidR="00D257B0" w:rsidRPr="00C45CF7" w:rsidRDefault="00D257B0" w:rsidP="00D257B0">
      <w:pPr>
        <w:spacing w:after="0" w:line="360" w:lineRule="auto"/>
        <w:rPr>
          <w:color w:val="000000" w:themeColor="text1"/>
        </w:rPr>
      </w:pPr>
      <w:r>
        <w:rPr>
          <w:color w:val="000000" w:themeColor="text1"/>
        </w:rPr>
        <w:t xml:space="preserve">     ______________________________________________________________________________________________________________________________</w:t>
      </w:r>
    </w:p>
    <w:p w14:paraId="514F0B14" w14:textId="691DE855" w:rsidR="00FA43DB" w:rsidRDefault="00AA6105" w:rsidP="00D257B0">
      <w:pPr>
        <w:spacing w:after="0" w:line="360" w:lineRule="auto"/>
        <w:rPr>
          <w:color w:val="000000" w:themeColor="text1"/>
        </w:rPr>
      </w:pPr>
      <w:r w:rsidRPr="00C45CF7">
        <w:rPr>
          <w:color w:val="000000" w:themeColor="text1"/>
        </w:rPr>
        <w:t>10. Menurut Anda, sejauh mana kepemimpinan kepala madrasah berdampak pada mutu pendidikan?</w:t>
      </w:r>
    </w:p>
    <w:p w14:paraId="3B66E4F0" w14:textId="5C789D9E" w:rsidR="00281DEC" w:rsidRDefault="00281DEC" w:rsidP="00D257B0">
      <w:pPr>
        <w:spacing w:after="0" w:line="360" w:lineRule="auto"/>
        <w:rPr>
          <w:color w:val="000000" w:themeColor="text1"/>
        </w:rPr>
      </w:pPr>
      <w:r>
        <w:rPr>
          <w:color w:val="000000" w:themeColor="text1"/>
        </w:rPr>
        <w:t xml:space="preserve">Pemimpin/kepala madrasah selalu melakukan evaluasi kinerja seetiap tahun dan </w:t>
      </w:r>
      <w:r w:rsidR="00534D79">
        <w:rPr>
          <w:color w:val="000000" w:themeColor="text1"/>
        </w:rPr>
        <w:t>mengadakan evaluasi dan rapat kerja tahunan yang bertujuan untuk mengetahui tingkat kemajuan madrasah dan hal-hal yang perlu dibenahi</w:t>
      </w:r>
    </w:p>
    <w:p w14:paraId="53386995" w14:textId="7F9149EA" w:rsidR="00D257B0" w:rsidRPr="00C45CF7" w:rsidRDefault="00D257B0" w:rsidP="00D257B0">
      <w:pPr>
        <w:spacing w:after="0" w:line="360" w:lineRule="auto"/>
        <w:rPr>
          <w:color w:val="000000" w:themeColor="text1"/>
        </w:rPr>
      </w:pPr>
      <w:r>
        <w:rPr>
          <w:color w:val="000000" w:themeColor="text1"/>
        </w:rPr>
        <w:t xml:space="preserve">     ______________________________________________________________________________________________________________________________</w:t>
      </w:r>
      <w:bookmarkEnd w:id="1"/>
    </w:p>
    <w:p w14:paraId="6068F194" w14:textId="58DFE18D" w:rsidR="00FA43DB" w:rsidRDefault="00AA6105">
      <w:pPr>
        <w:pStyle w:val="Heading1"/>
        <w:rPr>
          <w:color w:val="000000" w:themeColor="text1"/>
        </w:rPr>
      </w:pPr>
      <w:bookmarkStart w:id="3" w:name="_Hlk210989061"/>
      <w:r w:rsidRPr="00C45CF7">
        <w:rPr>
          <w:color w:val="000000" w:themeColor="text1"/>
        </w:rPr>
        <w:lastRenderedPageBreak/>
        <w:t>Instrumen Wawancara untuk Wakil Kepala Madrasah</w:t>
      </w:r>
    </w:p>
    <w:p w14:paraId="06284F1B" w14:textId="77777777" w:rsidR="00D257B0" w:rsidRPr="00C45CF7" w:rsidRDefault="00D257B0" w:rsidP="005C2B9D">
      <w:pPr>
        <w:pStyle w:val="IntenseQuote"/>
        <w:jc w:val="center"/>
        <w:rPr>
          <w:color w:val="000000" w:themeColor="text1"/>
        </w:rPr>
      </w:pPr>
      <w:r w:rsidRPr="00C45CF7">
        <w:rPr>
          <w:color w:val="000000" w:themeColor="text1"/>
        </w:rPr>
        <w:t>IMPLEMENTASI KEPEMIMPINAN TRANSFORMASIONAL KEPALA MADRASAH DALAM MEWUJUDKAN BUDAYA MUTU DI MADRASAH ALIYAH SIDOARJO</w:t>
      </w:r>
      <w:bookmarkEnd w:id="3"/>
    </w:p>
    <w:p w14:paraId="536F6420" w14:textId="19AD53D0" w:rsidR="00D257B0" w:rsidRDefault="00D257B0" w:rsidP="00D257B0">
      <w:pPr>
        <w:tabs>
          <w:tab w:val="left" w:pos="4678"/>
        </w:tabs>
        <w:spacing w:after="0"/>
        <w:ind w:left="1276"/>
        <w:rPr>
          <w:color w:val="000000" w:themeColor="text1"/>
        </w:rPr>
      </w:pPr>
      <w:r w:rsidRPr="00C45CF7">
        <w:rPr>
          <w:color w:val="000000" w:themeColor="text1"/>
        </w:rPr>
        <w:t xml:space="preserve">Nama Madrasah </w:t>
      </w:r>
      <w:r>
        <w:rPr>
          <w:color w:val="000000" w:themeColor="text1"/>
        </w:rPr>
        <w:tab/>
        <w:t>:</w:t>
      </w:r>
      <w:r w:rsidR="00534D79">
        <w:rPr>
          <w:color w:val="000000" w:themeColor="text1"/>
        </w:rPr>
        <w:t xml:space="preserve"> </w:t>
      </w:r>
      <w:r w:rsidR="002408C3">
        <w:rPr>
          <w:color w:val="000000" w:themeColor="text1"/>
        </w:rPr>
        <w:t>Maduwa</w:t>
      </w:r>
    </w:p>
    <w:p w14:paraId="7360F021" w14:textId="29751CF8" w:rsidR="00D257B0" w:rsidRDefault="00D257B0" w:rsidP="00D257B0">
      <w:pPr>
        <w:tabs>
          <w:tab w:val="left" w:pos="4678"/>
        </w:tabs>
        <w:spacing w:after="0"/>
        <w:ind w:left="1276"/>
        <w:rPr>
          <w:color w:val="000000" w:themeColor="text1"/>
        </w:rPr>
      </w:pPr>
      <w:r>
        <w:rPr>
          <w:color w:val="000000" w:themeColor="text1"/>
        </w:rPr>
        <w:t>Nama Wakil Kepala Madrasah</w:t>
      </w:r>
      <w:r>
        <w:rPr>
          <w:color w:val="000000" w:themeColor="text1"/>
        </w:rPr>
        <w:tab/>
        <w:t>:</w:t>
      </w:r>
      <w:r w:rsidRPr="00C45CF7">
        <w:rPr>
          <w:color w:val="000000" w:themeColor="text1"/>
        </w:rPr>
        <w:tab/>
      </w:r>
    </w:p>
    <w:p w14:paraId="73D60277" w14:textId="77777777" w:rsidR="005C2B9D" w:rsidRDefault="005C2B9D" w:rsidP="005C2B9D">
      <w:pPr>
        <w:spacing w:after="0" w:line="360" w:lineRule="auto"/>
        <w:rPr>
          <w:color w:val="000000" w:themeColor="text1"/>
        </w:rPr>
      </w:pPr>
      <w:bookmarkStart w:id="4" w:name="_Hlk210983901"/>
      <w:r w:rsidRPr="00C45CF7">
        <w:rPr>
          <w:color w:val="000000" w:themeColor="text1"/>
        </w:rPr>
        <w:t>1. Bagaimana kepala madrasah memotivasi guru, staf, dan siswa dalam meningkatkan kualitas pendidikan?</w:t>
      </w:r>
    </w:p>
    <w:p w14:paraId="4D3A46BB" w14:textId="245E830E" w:rsidR="00534D79" w:rsidRDefault="00534D79" w:rsidP="005C2B9D">
      <w:pPr>
        <w:spacing w:after="0" w:line="360" w:lineRule="auto"/>
        <w:ind w:left="284"/>
        <w:rPr>
          <w:color w:val="000000" w:themeColor="text1"/>
        </w:rPr>
      </w:pPr>
      <w:r>
        <w:rPr>
          <w:color w:val="000000" w:themeColor="text1"/>
        </w:rPr>
        <w:t xml:space="preserve">KEpala Madrasah memberikan motivasi guru dan staff juga siswa pada beberapa waktu. Bertemu dengan waka atau wakil kepala dan ketua </w:t>
      </w:r>
      <w:r w:rsidR="0070154C">
        <w:rPr>
          <w:color w:val="000000" w:themeColor="text1"/>
        </w:rPr>
        <w:t>program</w:t>
      </w:r>
      <w:r>
        <w:rPr>
          <w:color w:val="000000" w:themeColor="text1"/>
        </w:rPr>
        <w:t xml:space="preserve"> bisa seminggu sekali bisa sebulan sekali tergantung ada even secara rutin  biasanya dilaksanakan seminggu sekali, dan sebulan sekali Bersama seluruh guru dan staff madrasah. Dengan siswa kepala madrasah memberikan motivasi bisa langsung dan bisa saat ada pertemuan khusus </w:t>
      </w:r>
    </w:p>
    <w:p w14:paraId="74298A1C" w14:textId="7BC84635" w:rsidR="005C2B9D" w:rsidRPr="00C45CF7" w:rsidRDefault="005C2B9D" w:rsidP="005C2B9D">
      <w:pPr>
        <w:spacing w:after="0" w:line="360" w:lineRule="auto"/>
        <w:ind w:left="284"/>
        <w:rPr>
          <w:color w:val="000000" w:themeColor="text1"/>
        </w:rPr>
      </w:pPr>
      <w:r>
        <w:rPr>
          <w:color w:val="000000" w:themeColor="text1"/>
        </w:rPr>
        <w:t>_____________________________________________________________________________________________________________________________</w:t>
      </w:r>
    </w:p>
    <w:p w14:paraId="78A4502D" w14:textId="77777777" w:rsidR="005C2B9D" w:rsidRDefault="005C2B9D" w:rsidP="005C2B9D">
      <w:pPr>
        <w:spacing w:after="0" w:line="360" w:lineRule="auto"/>
        <w:rPr>
          <w:color w:val="000000" w:themeColor="text1"/>
        </w:rPr>
      </w:pPr>
      <w:r w:rsidRPr="00C45CF7">
        <w:rPr>
          <w:color w:val="000000" w:themeColor="text1"/>
        </w:rPr>
        <w:t>2. Ceritakan pengalaman Anda ketika kepala madrasah memberikan teladan dalam sikap atau perilaku.</w:t>
      </w:r>
    </w:p>
    <w:p w14:paraId="52A4BFDD" w14:textId="5D7B9B91" w:rsidR="005C2B9D" w:rsidRPr="00C45CF7" w:rsidRDefault="005C2B9D" w:rsidP="005C2B9D">
      <w:pPr>
        <w:spacing w:after="0" w:line="360" w:lineRule="auto"/>
        <w:rPr>
          <w:color w:val="000000" w:themeColor="text1"/>
        </w:rPr>
      </w:pPr>
      <w:r>
        <w:rPr>
          <w:color w:val="000000" w:themeColor="text1"/>
        </w:rPr>
        <w:t xml:space="preserve">    </w:t>
      </w:r>
      <w:r w:rsidR="00534D79">
        <w:rPr>
          <w:color w:val="000000" w:themeColor="text1"/>
        </w:rPr>
        <w:t>Kepala selalu memberikan contoh dan tauladan kepada guru dan seluruh warga madrasah dengan datang selalu disiplin dan ikut serta dalam kegiatan Bersama guru dan siswa. Ikut mendukung kegiatan siswa dan setiap sanggar.</w:t>
      </w:r>
    </w:p>
    <w:p w14:paraId="15616252" w14:textId="77777777" w:rsidR="005C2B9D" w:rsidRDefault="005C2B9D" w:rsidP="005C2B9D">
      <w:pPr>
        <w:spacing w:after="0" w:line="360" w:lineRule="auto"/>
        <w:rPr>
          <w:color w:val="000000" w:themeColor="text1"/>
        </w:rPr>
      </w:pPr>
      <w:r w:rsidRPr="00C45CF7">
        <w:rPr>
          <w:color w:val="000000" w:themeColor="text1"/>
        </w:rPr>
        <w:t>3. Bagaimana bentuk dukungan kepala madrasah terhadap inovasi pembelajaran di madrasah ini?</w:t>
      </w:r>
    </w:p>
    <w:p w14:paraId="54059FE1" w14:textId="0287794D" w:rsidR="005C2B9D" w:rsidRPr="00C45CF7" w:rsidRDefault="005C2B9D" w:rsidP="005C2B9D">
      <w:pPr>
        <w:spacing w:after="0" w:line="360" w:lineRule="auto"/>
        <w:rPr>
          <w:color w:val="000000" w:themeColor="text1"/>
        </w:rPr>
      </w:pPr>
      <w:r>
        <w:rPr>
          <w:color w:val="000000" w:themeColor="text1"/>
        </w:rPr>
        <w:t xml:space="preserve">     </w:t>
      </w:r>
      <w:r w:rsidR="00534D79">
        <w:rPr>
          <w:color w:val="000000" w:themeColor="text1"/>
        </w:rPr>
        <w:t xml:space="preserve">Kepala madarsah memberikan reward, evaluasi, dan juga </w:t>
      </w:r>
      <w:r w:rsidR="00180B94">
        <w:rPr>
          <w:color w:val="000000" w:themeColor="text1"/>
        </w:rPr>
        <w:t>mensupervisi kegiatan KBM baik secara langsung maupun perwakilan dari wakil kepala.</w:t>
      </w:r>
    </w:p>
    <w:p w14:paraId="30CA573F" w14:textId="5EB455BA" w:rsidR="005C2B9D" w:rsidRDefault="00180B94" w:rsidP="005C2B9D">
      <w:pPr>
        <w:spacing w:after="0" w:line="360" w:lineRule="auto"/>
        <w:rPr>
          <w:color w:val="000000" w:themeColor="text1"/>
        </w:rPr>
      </w:pPr>
      <w:r>
        <w:rPr>
          <w:color w:val="000000" w:themeColor="text1"/>
        </w:rPr>
        <w:t>4</w:t>
      </w:r>
      <w:r w:rsidR="005C2B9D" w:rsidRPr="00C45CF7">
        <w:rPr>
          <w:color w:val="000000" w:themeColor="text1"/>
        </w:rPr>
        <w:t>. Ceritakan pengalaman Anda tentang partisipasi dalam pengambilan keputusan madrasah</w:t>
      </w:r>
      <w:r w:rsidR="005C2B9D">
        <w:rPr>
          <w:color w:val="000000" w:themeColor="text1"/>
        </w:rPr>
        <w:t>?</w:t>
      </w:r>
    </w:p>
    <w:p w14:paraId="5D81E8A5" w14:textId="7C03A5AA" w:rsidR="005C2B9D" w:rsidRPr="00C45CF7" w:rsidRDefault="00180B94" w:rsidP="005C2B9D">
      <w:pPr>
        <w:spacing w:after="0" w:line="360" w:lineRule="auto"/>
        <w:rPr>
          <w:color w:val="000000" w:themeColor="text1"/>
        </w:rPr>
      </w:pPr>
      <w:r>
        <w:rPr>
          <w:color w:val="000000" w:themeColor="text1"/>
        </w:rPr>
        <w:t>Sebagai wakil kepala sering diminta untuk memberikan inovasi dan memberikan solusi terhadap beberpa permasalahan maupun hal yang bersifat kemajuan madrasah</w:t>
      </w:r>
    </w:p>
    <w:p w14:paraId="5BC6FD32" w14:textId="77777777" w:rsidR="005C2B9D" w:rsidRDefault="005C2B9D" w:rsidP="005C2B9D">
      <w:pPr>
        <w:spacing w:after="0" w:line="360" w:lineRule="auto"/>
        <w:rPr>
          <w:color w:val="000000" w:themeColor="text1"/>
        </w:rPr>
      </w:pPr>
      <w:r w:rsidRPr="00C45CF7">
        <w:rPr>
          <w:color w:val="000000" w:themeColor="text1"/>
        </w:rPr>
        <w:t>6. Bagaimana strategi komunikasi kepala madrasah dalam menyampaikan visi dan misi?</w:t>
      </w:r>
    </w:p>
    <w:p w14:paraId="7BEC5FA5" w14:textId="4DD9FD9B" w:rsidR="005C2B9D" w:rsidRPr="00C45CF7" w:rsidRDefault="005C2B9D" w:rsidP="005C2B9D">
      <w:pPr>
        <w:spacing w:after="0" w:line="360" w:lineRule="auto"/>
        <w:rPr>
          <w:color w:val="000000" w:themeColor="text1"/>
        </w:rPr>
      </w:pPr>
      <w:r>
        <w:rPr>
          <w:color w:val="000000" w:themeColor="text1"/>
        </w:rPr>
        <w:t xml:space="preserve">     </w:t>
      </w:r>
      <w:r w:rsidR="00180B94">
        <w:rPr>
          <w:color w:val="000000" w:themeColor="text1"/>
        </w:rPr>
        <w:t>Kepala madrasah selalu mengkomunikasikan visi misi madrasah dan selalu dinamis untuk menerima perubahan demi kebaikan dan kemajuan madrasah</w:t>
      </w:r>
    </w:p>
    <w:p w14:paraId="361E4024" w14:textId="77777777" w:rsidR="005C2B9D" w:rsidRDefault="005C2B9D" w:rsidP="005C2B9D">
      <w:pPr>
        <w:spacing w:after="0" w:line="360" w:lineRule="auto"/>
        <w:rPr>
          <w:color w:val="000000" w:themeColor="text1"/>
        </w:rPr>
      </w:pPr>
      <w:r w:rsidRPr="00C45CF7">
        <w:rPr>
          <w:color w:val="000000" w:themeColor="text1"/>
        </w:rPr>
        <w:t>7. Berikan contoh penghargaan atau apresiasi yang pernah diberikan kepala madrasah</w:t>
      </w:r>
      <w:r>
        <w:rPr>
          <w:color w:val="000000" w:themeColor="text1"/>
        </w:rPr>
        <w:t>?</w:t>
      </w:r>
    </w:p>
    <w:p w14:paraId="418F8104" w14:textId="25A57015" w:rsidR="005C2B9D" w:rsidRPr="00C45CF7" w:rsidRDefault="00180B94" w:rsidP="005C2B9D">
      <w:pPr>
        <w:spacing w:after="0" w:line="360" w:lineRule="auto"/>
        <w:rPr>
          <w:color w:val="000000" w:themeColor="text1"/>
        </w:rPr>
      </w:pPr>
      <w:r>
        <w:rPr>
          <w:color w:val="000000" w:themeColor="text1"/>
        </w:rPr>
        <w:t>Reward yang diberikan kepala madrasah beraneka ragam baik dalam bentuk perizinan untuk mengikuti kegiatan, reward berupa uang cash maupun hadiah lainnya</w:t>
      </w:r>
    </w:p>
    <w:p w14:paraId="39554B6C" w14:textId="77777777" w:rsidR="005C2B9D" w:rsidRDefault="005C2B9D" w:rsidP="005C2B9D">
      <w:pPr>
        <w:spacing w:after="0" w:line="360" w:lineRule="auto"/>
        <w:rPr>
          <w:color w:val="000000" w:themeColor="text1"/>
        </w:rPr>
      </w:pPr>
      <w:r w:rsidRPr="00C45CF7">
        <w:rPr>
          <w:color w:val="000000" w:themeColor="text1"/>
        </w:rPr>
        <w:t>8. Menurut Anda, apa bentuk nyata budaya mutu yang sudah terwujud di madrasah ini?</w:t>
      </w:r>
    </w:p>
    <w:p w14:paraId="183B4754" w14:textId="6A39AB66" w:rsidR="005C2B9D" w:rsidRPr="00C45CF7" w:rsidRDefault="002408C3" w:rsidP="005C2B9D">
      <w:pPr>
        <w:spacing w:after="0" w:line="360" w:lineRule="auto"/>
        <w:rPr>
          <w:color w:val="000000" w:themeColor="text1"/>
        </w:rPr>
      </w:pPr>
      <w:r>
        <w:rPr>
          <w:color w:val="000000" w:themeColor="text1"/>
        </w:rPr>
        <w:t>Istiqomah menjalankan semua program, dan merencanakan program dengan penuh Analisis yang mendalam</w:t>
      </w:r>
    </w:p>
    <w:p w14:paraId="352C13DE" w14:textId="77777777" w:rsidR="005C2B9D" w:rsidRDefault="005C2B9D" w:rsidP="005C2B9D">
      <w:pPr>
        <w:spacing w:after="0" w:line="360" w:lineRule="auto"/>
        <w:rPr>
          <w:color w:val="000000" w:themeColor="text1"/>
        </w:rPr>
      </w:pPr>
      <w:r w:rsidRPr="00C45CF7">
        <w:rPr>
          <w:color w:val="000000" w:themeColor="text1"/>
        </w:rPr>
        <w:t>9. Bagaimana kepala madrasah menindaklanjuti masalah yang muncul dalam proses belajar mengajar?</w:t>
      </w:r>
    </w:p>
    <w:p w14:paraId="770307E2" w14:textId="416E1B9E" w:rsidR="005C2B9D" w:rsidRPr="00C45CF7" w:rsidRDefault="00180B94" w:rsidP="005C2B9D">
      <w:pPr>
        <w:spacing w:after="0" w:line="360" w:lineRule="auto"/>
        <w:rPr>
          <w:color w:val="000000" w:themeColor="text1"/>
        </w:rPr>
      </w:pPr>
      <w:r>
        <w:rPr>
          <w:color w:val="000000" w:themeColor="text1"/>
        </w:rPr>
        <w:t xml:space="preserve">Secara bertahap dan sesuai dengan prosedur </w:t>
      </w:r>
    </w:p>
    <w:p w14:paraId="7BD02FA1" w14:textId="3C8AE5AD" w:rsidR="005C2B9D" w:rsidRDefault="005C2B9D" w:rsidP="00180B94">
      <w:pPr>
        <w:spacing w:after="0" w:line="360" w:lineRule="auto"/>
        <w:rPr>
          <w:color w:val="000000" w:themeColor="text1"/>
        </w:rPr>
      </w:pPr>
      <w:r w:rsidRPr="00C45CF7">
        <w:rPr>
          <w:color w:val="000000" w:themeColor="text1"/>
        </w:rPr>
        <w:t>10. Menurut Anda, sejauh mana kepemimpinan kepala madrasah berdampak pada mutu pendidikan?</w:t>
      </w:r>
      <w:bookmarkEnd w:id="4"/>
    </w:p>
    <w:p w14:paraId="3799E2C8" w14:textId="1CBFE8DA" w:rsidR="00180B94" w:rsidRDefault="00180B94" w:rsidP="00180B94">
      <w:pPr>
        <w:spacing w:after="0" w:line="360" w:lineRule="auto"/>
        <w:rPr>
          <w:color w:val="000000" w:themeColor="text1"/>
        </w:rPr>
      </w:pPr>
      <w:r>
        <w:rPr>
          <w:color w:val="000000" w:themeColor="text1"/>
        </w:rPr>
        <w:t xml:space="preserve">Kepala madrasah selalu melakukan </w:t>
      </w:r>
      <w:r w:rsidR="00FB51B9">
        <w:rPr>
          <w:color w:val="000000" w:themeColor="text1"/>
        </w:rPr>
        <w:t>evaluasi dan komunikasi tentang kegiatan baik dengan para wakil kepala, guru, staff dan juga sisw</w:t>
      </w:r>
    </w:p>
    <w:sectPr w:rsidR="00180B94" w:rsidSect="00C45CF7">
      <w:pgSz w:w="11907" w:h="18711" w:code="1"/>
      <w:pgMar w:top="567" w:right="567" w:bottom="567"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0A2268"/>
    <w:rsid w:val="000B4DDA"/>
    <w:rsid w:val="000C0EED"/>
    <w:rsid w:val="00134B90"/>
    <w:rsid w:val="0015074B"/>
    <w:rsid w:val="00175F42"/>
    <w:rsid w:val="00180B94"/>
    <w:rsid w:val="002408C3"/>
    <w:rsid w:val="00281DEC"/>
    <w:rsid w:val="0029639D"/>
    <w:rsid w:val="00326F90"/>
    <w:rsid w:val="003618FC"/>
    <w:rsid w:val="00381444"/>
    <w:rsid w:val="00534D79"/>
    <w:rsid w:val="005C2B9D"/>
    <w:rsid w:val="0066083A"/>
    <w:rsid w:val="0070154C"/>
    <w:rsid w:val="008032EE"/>
    <w:rsid w:val="008C5E77"/>
    <w:rsid w:val="009A59BD"/>
    <w:rsid w:val="00AA1D8D"/>
    <w:rsid w:val="00AA6105"/>
    <w:rsid w:val="00B47730"/>
    <w:rsid w:val="00B96415"/>
    <w:rsid w:val="00BB7172"/>
    <w:rsid w:val="00C45CF7"/>
    <w:rsid w:val="00CB0664"/>
    <w:rsid w:val="00D257B0"/>
    <w:rsid w:val="00DD0925"/>
    <w:rsid w:val="00F437DF"/>
    <w:rsid w:val="00FA43DB"/>
    <w:rsid w:val="00FB51B9"/>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536704"/>
  <w14:defaultImageDpi w14:val="300"/>
  <w15:docId w15:val="{A571AE94-BCC7-4A23-99A0-71BE6EA2A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2B9D"/>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2</Pages>
  <Words>956</Words>
  <Characters>5452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6396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lenovo</cp:lastModifiedBy>
  <cp:revision>4</cp:revision>
  <cp:lastPrinted>2025-10-10T04:36:00Z</cp:lastPrinted>
  <dcterms:created xsi:type="dcterms:W3CDTF">2025-11-20T03:14:00Z</dcterms:created>
  <dcterms:modified xsi:type="dcterms:W3CDTF">2025-11-20T13:12:00Z</dcterms:modified>
  <cp:category/>
</cp:coreProperties>
</file>